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9E" w:rsidRDefault="00683BFA">
      <w:pPr>
        <w:pStyle w:val="Nadpis1"/>
      </w:pPr>
      <w:r>
        <w:t>ZÁKLADNÍ UMĚLECKÁ ŠKOLA FRÝDEK-MÍSTEK</w:t>
      </w:r>
    </w:p>
    <w:p w:rsidR="00D6779E" w:rsidRDefault="00D27B52">
      <w:proofErr w:type="spellStart"/>
      <w:r>
        <w:t>Hlavní</w:t>
      </w:r>
      <w:proofErr w:type="spellEnd"/>
      <w:r>
        <w:t xml:space="preserve"> </w:t>
      </w:r>
      <w:proofErr w:type="spellStart"/>
      <w:r>
        <w:t>třída</w:t>
      </w:r>
      <w:proofErr w:type="spellEnd"/>
      <w:r>
        <w:t xml:space="preserve"> 11</w:t>
      </w:r>
      <w:r w:rsidR="00683BFA">
        <w:t>, 738 01 Frýdek-Místek</w:t>
      </w:r>
    </w:p>
    <w:p w:rsidR="00D6779E" w:rsidRDefault="00D27B52">
      <w:r>
        <w:t>IČO: 00847071</w:t>
      </w:r>
    </w:p>
    <w:p w:rsidR="00D6779E" w:rsidRDefault="00683BFA">
      <w:r>
        <w:t>Zřizovatel: Statutární město Frýdek-Místek</w:t>
      </w:r>
    </w:p>
    <w:p w:rsidR="00D6779E" w:rsidRDefault="00D27B52">
      <w:r>
        <w:t xml:space="preserve">Ředitel: </w:t>
      </w:r>
      <w:r w:rsidR="00683BFA">
        <w:t>Marek Slíva</w:t>
      </w:r>
    </w:p>
    <w:p w:rsidR="00D6779E" w:rsidRDefault="00683BFA">
      <w:r>
        <w:t xml:space="preserve"> </w:t>
      </w:r>
    </w:p>
    <w:p w:rsidR="00D6779E" w:rsidRDefault="00683BFA">
      <w:pPr>
        <w:pStyle w:val="Nadpis2"/>
      </w:pPr>
      <w:r>
        <w:t>VÝROČNÍ ZPRÁVA O ČINNOSTI V OBLASTI P</w:t>
      </w:r>
      <w:r w:rsidR="001B3201">
        <w:t>OSKYTOVÁNÍ INFORMACÍ ZA ROK 2023</w:t>
      </w:r>
      <w:bookmarkStart w:id="0" w:name="_GoBack"/>
      <w:bookmarkEnd w:id="0"/>
    </w:p>
    <w:p w:rsidR="00D6779E" w:rsidRDefault="00683BFA">
      <w:r>
        <w:t>zpracovaná podle § 18 zákona č. 106/1999 Sb., o svobodném přístupu k informacím, ve znění pozdějších předpisů</w:t>
      </w:r>
    </w:p>
    <w:p w:rsidR="00D6779E" w:rsidRDefault="00683BFA">
      <w:r>
        <w:t xml:space="preserve"> </w:t>
      </w:r>
    </w:p>
    <w:p w:rsidR="00D6779E" w:rsidRDefault="00683BFA">
      <w:pPr>
        <w:pStyle w:val="Nadpis3"/>
      </w:pPr>
      <w:r>
        <w:t>1. Počet podaných žádostí o informace</w:t>
      </w:r>
    </w:p>
    <w:p w:rsidR="00D6779E" w:rsidRDefault="00D27B52">
      <w:r>
        <w:t>0</w:t>
      </w:r>
    </w:p>
    <w:p w:rsidR="00D6779E" w:rsidRDefault="00683BFA">
      <w:pPr>
        <w:pStyle w:val="Nadpis3"/>
      </w:pPr>
      <w:r>
        <w:t>2</w:t>
      </w:r>
      <w:r w:rsidR="00D27B52">
        <w:t xml:space="preserve">. </w:t>
      </w:r>
      <w:proofErr w:type="spellStart"/>
      <w:r w:rsidR="00D27B52">
        <w:t>Počet</w:t>
      </w:r>
      <w:proofErr w:type="spellEnd"/>
      <w:r w:rsidR="00D27B52">
        <w:t xml:space="preserve"> </w:t>
      </w:r>
      <w:proofErr w:type="spellStart"/>
      <w:r w:rsidR="00D27B52">
        <w:t>vydaných</w:t>
      </w:r>
      <w:proofErr w:type="spellEnd"/>
      <w:r w:rsidR="00D27B52">
        <w:t xml:space="preserve"> </w:t>
      </w:r>
      <w:proofErr w:type="spellStart"/>
      <w:r w:rsidR="00D27B52">
        <w:t>rozhodnutí</w:t>
      </w:r>
      <w:proofErr w:type="spellEnd"/>
      <w:r w:rsidR="00D27B52">
        <w:t xml:space="preserve"> o </w:t>
      </w:r>
      <w:proofErr w:type="spellStart"/>
      <w:r w:rsidR="00D27B52">
        <w:t>odmítnutí</w:t>
      </w:r>
      <w:proofErr w:type="spellEnd"/>
      <w:r w:rsidR="00D27B52">
        <w:t xml:space="preserve"> </w:t>
      </w:r>
      <w:proofErr w:type="spellStart"/>
      <w:r w:rsidR="00D27B52">
        <w:t>žádostí</w:t>
      </w:r>
      <w:proofErr w:type="spellEnd"/>
      <w:r w:rsidR="00D27B52">
        <w:t>:</w:t>
      </w:r>
    </w:p>
    <w:p w:rsidR="00D6779E" w:rsidRDefault="00D27B52">
      <w:r>
        <w:t>0</w:t>
      </w:r>
    </w:p>
    <w:p w:rsidR="00D6779E" w:rsidRDefault="00D27B52">
      <w:pPr>
        <w:pStyle w:val="Nadpis3"/>
      </w:pPr>
      <w:r>
        <w:t xml:space="preserve">3. </w:t>
      </w:r>
      <w:proofErr w:type="spellStart"/>
      <w:r>
        <w:t>Počet</w:t>
      </w:r>
      <w:proofErr w:type="spellEnd"/>
      <w:r>
        <w:t xml:space="preserve"> </w:t>
      </w:r>
      <w:proofErr w:type="spellStart"/>
      <w:r>
        <w:t>podaných</w:t>
      </w:r>
      <w:proofErr w:type="spellEnd"/>
      <w:r>
        <w:t xml:space="preserve"> </w:t>
      </w:r>
      <w:proofErr w:type="spellStart"/>
      <w:r>
        <w:t>odvolání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rozhodnutí</w:t>
      </w:r>
      <w:proofErr w:type="spellEnd"/>
    </w:p>
    <w:p w:rsidR="00D6779E" w:rsidRDefault="00D27B52">
      <w:r>
        <w:t>0</w:t>
      </w:r>
    </w:p>
    <w:p w:rsidR="00D6779E" w:rsidRDefault="00D27B52">
      <w:pPr>
        <w:pStyle w:val="Nadpis3"/>
      </w:pPr>
      <w:r>
        <w:t>4.</w:t>
      </w:r>
      <w:r w:rsidR="00550D61">
        <w:t xml:space="preserve"> </w:t>
      </w:r>
      <w:proofErr w:type="spellStart"/>
      <w:r w:rsidR="00550D61">
        <w:t>Počet</w:t>
      </w:r>
      <w:proofErr w:type="spellEnd"/>
      <w:r w:rsidR="00550D61">
        <w:t xml:space="preserve"> </w:t>
      </w:r>
      <w:proofErr w:type="spellStart"/>
      <w:r w:rsidR="00550D61">
        <w:t>stížností</w:t>
      </w:r>
      <w:proofErr w:type="spellEnd"/>
      <w:r w:rsidR="00550D61">
        <w:t xml:space="preserve"> </w:t>
      </w:r>
      <w:proofErr w:type="spellStart"/>
      <w:r w:rsidR="00550D61">
        <w:t>podaných</w:t>
      </w:r>
      <w:proofErr w:type="spellEnd"/>
      <w:r w:rsidR="00550D61">
        <w:t xml:space="preserve"> </w:t>
      </w:r>
      <w:proofErr w:type="spellStart"/>
      <w:r w:rsidR="00550D61">
        <w:t>podle</w:t>
      </w:r>
      <w:proofErr w:type="spellEnd"/>
      <w:r w:rsidR="00550D61">
        <w:t xml:space="preserve"> § 16a</w:t>
      </w:r>
    </w:p>
    <w:p w:rsidR="00D6779E" w:rsidRDefault="00D27B52">
      <w:r>
        <w:t>0</w:t>
      </w:r>
    </w:p>
    <w:p w:rsidR="00D6779E" w:rsidRDefault="00D27B52">
      <w:pPr>
        <w:pStyle w:val="Nadpis3"/>
      </w:pPr>
      <w:r>
        <w:t xml:space="preserve">5. </w:t>
      </w:r>
      <w:proofErr w:type="spellStart"/>
      <w:r>
        <w:t>Počet</w:t>
      </w:r>
      <w:proofErr w:type="spellEnd"/>
      <w:r>
        <w:t xml:space="preserve"> </w:t>
      </w:r>
      <w:proofErr w:type="spellStart"/>
      <w:r>
        <w:t>poskytnutých</w:t>
      </w:r>
      <w:proofErr w:type="spellEnd"/>
      <w:r>
        <w:t xml:space="preserve"> </w:t>
      </w:r>
      <w:proofErr w:type="spellStart"/>
      <w:r>
        <w:t>výhradních</w:t>
      </w:r>
      <w:proofErr w:type="spellEnd"/>
      <w:r>
        <w:t xml:space="preserve"> </w:t>
      </w:r>
      <w:proofErr w:type="spellStart"/>
      <w:r>
        <w:t>licencí</w:t>
      </w:r>
      <w:proofErr w:type="spellEnd"/>
    </w:p>
    <w:p w:rsidR="00D6779E" w:rsidRDefault="00D27B52" w:rsidP="00D27B52">
      <w:r>
        <w:t>0</w:t>
      </w:r>
    </w:p>
    <w:p w:rsidR="00D6779E" w:rsidRDefault="00683BFA">
      <w:r>
        <w:t xml:space="preserve"> </w:t>
      </w:r>
    </w:p>
    <w:p w:rsidR="00D6779E" w:rsidRDefault="00683BFA">
      <w:r>
        <w:t>V</w:t>
      </w:r>
      <w:r w:rsidR="00F60395">
        <w:t>e</w:t>
      </w:r>
      <w:r>
        <w:t xml:space="preserve"> </w:t>
      </w:r>
      <w:proofErr w:type="spellStart"/>
      <w:r>
        <w:t>Frýdku-Místku</w:t>
      </w:r>
      <w:proofErr w:type="spellEnd"/>
      <w:r w:rsidR="00F60395">
        <w:t>,</w:t>
      </w:r>
      <w:r>
        <w:t xml:space="preserve"> </w:t>
      </w:r>
      <w:proofErr w:type="spellStart"/>
      <w:r>
        <w:t>dne</w:t>
      </w:r>
      <w:proofErr w:type="spellEnd"/>
      <w:r>
        <w:t xml:space="preserve"> 4. 11. 2025</w:t>
      </w:r>
    </w:p>
    <w:p w:rsidR="00D6779E" w:rsidRDefault="00683BFA">
      <w:r>
        <w:t xml:space="preserve"> </w:t>
      </w:r>
    </w:p>
    <w:p w:rsidR="00D6779E" w:rsidRDefault="00D6779E"/>
    <w:p w:rsidR="00D6779E" w:rsidRDefault="00683BFA">
      <w:r>
        <w:t xml:space="preserve">Marek Slíva, ředitel </w:t>
      </w:r>
      <w:proofErr w:type="spellStart"/>
      <w:r>
        <w:t>školy</w:t>
      </w:r>
      <w:proofErr w:type="spellEnd"/>
    </w:p>
    <w:sectPr w:rsidR="00D6779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B3201"/>
    <w:rsid w:val="0029639D"/>
    <w:rsid w:val="00326F90"/>
    <w:rsid w:val="00550D61"/>
    <w:rsid w:val="00683BFA"/>
    <w:rsid w:val="00AA1D8D"/>
    <w:rsid w:val="00B47730"/>
    <w:rsid w:val="00CB0664"/>
    <w:rsid w:val="00D27B52"/>
    <w:rsid w:val="00D6779E"/>
    <w:rsid w:val="00F6039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00D85D"/>
  <w14:defaultImageDpi w14:val="300"/>
  <w15:docId w15:val="{19B0B811-6488-4F93-B358-F7C4F7844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3CCB5A-99D7-45C5-9F10-4F5FF8209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Marek Slíva</cp:lastModifiedBy>
  <cp:revision>6</cp:revision>
  <dcterms:created xsi:type="dcterms:W3CDTF">2013-12-23T23:15:00Z</dcterms:created>
  <dcterms:modified xsi:type="dcterms:W3CDTF">2025-11-04T15:24:00Z</dcterms:modified>
  <cp:category/>
</cp:coreProperties>
</file>